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23D2F" w14:textId="77777777" w:rsidR="005554C7" w:rsidRDefault="00C15C99">
      <w:pPr>
        <w:pStyle w:val="Heading1"/>
      </w:pPr>
      <w:r>
        <w:t>🔊</w:t>
      </w:r>
      <w:r>
        <w:t xml:space="preserve"> Coach’s Corner Facilitation Guide</w:t>
      </w:r>
    </w:p>
    <w:p w14:paraId="1B621A5B" w14:textId="77777777" w:rsidR="005554C7" w:rsidRDefault="00C15C99">
      <w:r>
        <w:t>Activity Title: Do They Feel Heard?</w:t>
      </w:r>
    </w:p>
    <w:p w14:paraId="1D99C637" w14:textId="77777777" w:rsidR="005554C7" w:rsidRDefault="00C15C99">
      <w:r>
        <w:t>A structured practice combining scripted listening, live group role-play, and observer feedback.</w:t>
      </w:r>
    </w:p>
    <w:p w14:paraId="2F55E574" w14:textId="77777777" w:rsidR="005554C7" w:rsidRDefault="00C15C99">
      <w:pPr>
        <w:pStyle w:val="Heading2"/>
      </w:pPr>
      <w:r>
        <w:t>👥</w:t>
      </w:r>
      <w:r>
        <w:t xml:space="preserve"> Participants</w:t>
      </w:r>
    </w:p>
    <w:p w14:paraId="0D5052D5" w14:textId="77777777" w:rsidR="005554C7" w:rsidRDefault="00C15C99">
      <w:r>
        <w:t>- 1 Coach (learner in the coach role)</w:t>
      </w:r>
      <w:r>
        <w:br/>
        <w:t xml:space="preserve">- 3–4 Group Members </w:t>
      </w:r>
      <w:r>
        <w:t>(playing scripted roles)</w:t>
      </w:r>
      <w:r>
        <w:br/>
        <w:t>- 1 Observer (evaluating listening behaviors)</w:t>
      </w:r>
    </w:p>
    <w:p w14:paraId="5D8677FD" w14:textId="77777777" w:rsidR="005554C7" w:rsidRDefault="00C15C99">
      <w:pPr>
        <w:pStyle w:val="Heading2"/>
      </w:pPr>
      <w:r>
        <w:t>🧭</w:t>
      </w:r>
      <w:r>
        <w:t xml:space="preserve"> Step-by-Step Flow</w:t>
      </w:r>
    </w:p>
    <w:p w14:paraId="0AB6111C" w14:textId="77777777" w:rsidR="005554C7" w:rsidRDefault="00C15C99">
      <w:pPr>
        <w:pStyle w:val="Heading3"/>
      </w:pPr>
      <w:r>
        <w:t>1</w:t>
      </w:r>
      <w:r>
        <w:t>️</w:t>
      </w:r>
      <w:r>
        <w:t>⃣</w:t>
      </w:r>
      <w:r>
        <w:t xml:space="preserve"> Play the Audio Scenario</w:t>
      </w:r>
    </w:p>
    <w:p w14:paraId="05BB1DBE" w14:textId="77777777" w:rsidR="005554C7" w:rsidRDefault="00C15C99">
      <w:r>
        <w:t>Full group listens to a recorded coaching scenario (e.g., Scenario 1). No discussion—just listening.</w:t>
      </w:r>
    </w:p>
    <w:p w14:paraId="7670A8D5" w14:textId="77777777" w:rsidR="005554C7" w:rsidRDefault="00C15C99">
      <w:pPr>
        <w:pStyle w:val="Heading3"/>
      </w:pPr>
      <w:r>
        <w:t>2</w:t>
      </w:r>
      <w:r>
        <w:t>️</w:t>
      </w:r>
      <w:r>
        <w:t>⃣</w:t>
      </w:r>
      <w:r>
        <w:t xml:space="preserve"> Silent Reflection</w:t>
      </w:r>
    </w:p>
    <w:p w14:paraId="5B09F707" w14:textId="77777777" w:rsidR="005554C7" w:rsidRDefault="00C15C99">
      <w:r>
        <w:t>Participants write quietly what they noticed: tone, pauses, emotion, unspoken tension.</w:t>
      </w:r>
    </w:p>
    <w:p w14:paraId="2856A6EE" w14:textId="77777777" w:rsidR="005554C7" w:rsidRDefault="00C15C99">
      <w:pPr>
        <w:pStyle w:val="Heading3"/>
      </w:pPr>
      <w:r>
        <w:t>3</w:t>
      </w:r>
      <w:r>
        <w:t>️</w:t>
      </w:r>
      <w:r>
        <w:t>⃣</w:t>
      </w:r>
      <w:r>
        <w:t xml:space="preserve"> Role-Play the Scenario Live</w:t>
      </w:r>
    </w:p>
    <w:p w14:paraId="1F4EB4B5" w14:textId="77777777" w:rsidR="005554C7" w:rsidRDefault="00C15C99">
      <w:r>
        <w:t>Participants reenact or improvise based on the script, bringing realism and emotional depth.</w:t>
      </w:r>
    </w:p>
    <w:p w14:paraId="297738BB" w14:textId="77777777" w:rsidR="005554C7" w:rsidRDefault="00C15C99">
      <w:pPr>
        <w:pStyle w:val="Heading3"/>
      </w:pPr>
      <w:r>
        <w:t>4</w:t>
      </w:r>
      <w:r>
        <w:t>️</w:t>
      </w:r>
      <w:r>
        <w:t>⃣</w:t>
      </w:r>
      <w:r>
        <w:t xml:space="preserve"> The Coach Listens</w:t>
      </w:r>
    </w:p>
    <w:p w14:paraId="5DC82184" w14:textId="77777777" w:rsidR="005554C7" w:rsidRDefault="00C15C99">
      <w:r>
        <w:t>Coach joins without interrupting, asks clarifying questions, uses reflective listening, and practices presence.</w:t>
      </w:r>
    </w:p>
    <w:p w14:paraId="61BABF02" w14:textId="77777777" w:rsidR="005554C7" w:rsidRDefault="00C15C99">
      <w:pPr>
        <w:pStyle w:val="Heading3"/>
      </w:pPr>
      <w:r>
        <w:t>5</w:t>
      </w:r>
      <w:r>
        <w:t>️</w:t>
      </w:r>
      <w:r>
        <w:t>⃣</w:t>
      </w:r>
      <w:r>
        <w:t xml:space="preserve"> Observer Evaluation + Group Consensus</w:t>
      </w:r>
    </w:p>
    <w:p w14:paraId="543EABCF" w14:textId="77777777" w:rsidR="005554C7" w:rsidRDefault="00C15C99">
      <w:r>
        <w:t>Observer scores using rubric. Group discusses and may adjust score based on their felt experience.</w:t>
      </w:r>
    </w:p>
    <w:p w14:paraId="0351F640" w14:textId="77777777" w:rsidR="005554C7" w:rsidRDefault="00C15C99">
      <w:pPr>
        <w:pStyle w:val="Heading3"/>
      </w:pPr>
      <w:r>
        <w:t>6</w:t>
      </w:r>
      <w:r>
        <w:t>️</w:t>
      </w:r>
      <w:r>
        <w:t>⃣</w:t>
      </w:r>
      <w:r>
        <w:t xml:space="preserve"> Coach Reflection</w:t>
      </w:r>
    </w:p>
    <w:p w14:paraId="7A60A4C0" w14:textId="77777777" w:rsidR="005554C7" w:rsidRDefault="00C15C99">
      <w:r>
        <w:t>Coach shares what they noticed, what was hard to resist saying, and how they practiced restraint.</w:t>
      </w:r>
    </w:p>
    <w:p w14:paraId="689D6019" w14:textId="77777777" w:rsidR="005554C7" w:rsidRDefault="00C15C99">
      <w:pPr>
        <w:pStyle w:val="Heading2"/>
      </w:pPr>
      <w:r>
        <w:t>📋</w:t>
      </w:r>
      <w:r>
        <w:t xml:space="preserve"> Observer Rubric: Active Listening in Group Coaching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5554C7" w14:paraId="048AD527" w14:textId="77777777">
        <w:tc>
          <w:tcPr>
            <w:tcW w:w="2880" w:type="dxa"/>
          </w:tcPr>
          <w:p w14:paraId="787C83B5" w14:textId="77777777" w:rsidR="005554C7" w:rsidRDefault="00C15C99">
            <w:r>
              <w:t>Coaching Behavior</w:t>
            </w:r>
          </w:p>
        </w:tc>
        <w:tc>
          <w:tcPr>
            <w:tcW w:w="2880" w:type="dxa"/>
          </w:tcPr>
          <w:p w14:paraId="5BD5B4C8" w14:textId="77777777" w:rsidR="005554C7" w:rsidRDefault="00C15C99">
            <w:r>
              <w:t>Observed? (Y/N)</w:t>
            </w:r>
          </w:p>
        </w:tc>
        <w:tc>
          <w:tcPr>
            <w:tcW w:w="2880" w:type="dxa"/>
          </w:tcPr>
          <w:p w14:paraId="30854A94" w14:textId="77777777" w:rsidR="005554C7" w:rsidRDefault="00C15C99">
            <w:r>
              <w:t>Group Feedback</w:t>
            </w:r>
          </w:p>
        </w:tc>
      </w:tr>
      <w:tr w:rsidR="005554C7" w14:paraId="3114B782" w14:textId="77777777">
        <w:tc>
          <w:tcPr>
            <w:tcW w:w="2880" w:type="dxa"/>
          </w:tcPr>
          <w:p w14:paraId="5D1FF449" w14:textId="77777777" w:rsidR="005554C7" w:rsidRDefault="00C15C99">
            <w:r>
              <w:t>Held silence instead of rushing in</w:t>
            </w:r>
          </w:p>
        </w:tc>
        <w:tc>
          <w:tcPr>
            <w:tcW w:w="2880" w:type="dxa"/>
          </w:tcPr>
          <w:p w14:paraId="2DEB7A6C" w14:textId="77777777" w:rsidR="005554C7" w:rsidRDefault="005554C7"/>
        </w:tc>
        <w:tc>
          <w:tcPr>
            <w:tcW w:w="2880" w:type="dxa"/>
          </w:tcPr>
          <w:p w14:paraId="3DC45C46" w14:textId="77777777" w:rsidR="005554C7" w:rsidRDefault="005554C7"/>
        </w:tc>
      </w:tr>
      <w:tr w:rsidR="005554C7" w14:paraId="7F547F19" w14:textId="77777777">
        <w:tc>
          <w:tcPr>
            <w:tcW w:w="2880" w:type="dxa"/>
          </w:tcPr>
          <w:p w14:paraId="02D0B40C" w14:textId="77777777" w:rsidR="005554C7" w:rsidRDefault="00C15C99">
            <w:r>
              <w:lastRenderedPageBreak/>
              <w:t xml:space="preserve">Reflected back </w:t>
            </w:r>
            <w:r>
              <w:t>emotional content</w:t>
            </w:r>
          </w:p>
        </w:tc>
        <w:tc>
          <w:tcPr>
            <w:tcW w:w="2880" w:type="dxa"/>
          </w:tcPr>
          <w:p w14:paraId="1B97DE38" w14:textId="77777777" w:rsidR="005554C7" w:rsidRDefault="005554C7"/>
        </w:tc>
        <w:tc>
          <w:tcPr>
            <w:tcW w:w="2880" w:type="dxa"/>
          </w:tcPr>
          <w:p w14:paraId="2C34C41E" w14:textId="77777777" w:rsidR="005554C7" w:rsidRDefault="005554C7"/>
        </w:tc>
      </w:tr>
      <w:tr w:rsidR="005554C7" w14:paraId="10C222D8" w14:textId="77777777">
        <w:tc>
          <w:tcPr>
            <w:tcW w:w="2880" w:type="dxa"/>
          </w:tcPr>
          <w:p w14:paraId="679CD7DE" w14:textId="77777777" w:rsidR="005554C7" w:rsidRDefault="00C15C99">
            <w:r>
              <w:t>Paraphrased or used reflective statements</w:t>
            </w:r>
          </w:p>
        </w:tc>
        <w:tc>
          <w:tcPr>
            <w:tcW w:w="2880" w:type="dxa"/>
          </w:tcPr>
          <w:p w14:paraId="07124E2C" w14:textId="77777777" w:rsidR="005554C7" w:rsidRDefault="005554C7"/>
        </w:tc>
        <w:tc>
          <w:tcPr>
            <w:tcW w:w="2880" w:type="dxa"/>
          </w:tcPr>
          <w:p w14:paraId="644D9E63" w14:textId="77777777" w:rsidR="005554C7" w:rsidRDefault="005554C7"/>
        </w:tc>
      </w:tr>
      <w:tr w:rsidR="005554C7" w14:paraId="57A07713" w14:textId="77777777">
        <w:tc>
          <w:tcPr>
            <w:tcW w:w="2880" w:type="dxa"/>
          </w:tcPr>
          <w:p w14:paraId="02BF7B02" w14:textId="77777777" w:rsidR="005554C7" w:rsidRDefault="00C15C99">
            <w:r>
              <w:t>Avoided advice-giving</w:t>
            </w:r>
          </w:p>
        </w:tc>
        <w:tc>
          <w:tcPr>
            <w:tcW w:w="2880" w:type="dxa"/>
          </w:tcPr>
          <w:p w14:paraId="06DEBA98" w14:textId="77777777" w:rsidR="005554C7" w:rsidRDefault="005554C7"/>
        </w:tc>
        <w:tc>
          <w:tcPr>
            <w:tcW w:w="2880" w:type="dxa"/>
          </w:tcPr>
          <w:p w14:paraId="29A91BE9" w14:textId="77777777" w:rsidR="005554C7" w:rsidRDefault="005554C7"/>
        </w:tc>
      </w:tr>
      <w:tr w:rsidR="005554C7" w14:paraId="7B96FC3D" w14:textId="77777777">
        <w:tc>
          <w:tcPr>
            <w:tcW w:w="2880" w:type="dxa"/>
          </w:tcPr>
          <w:p w14:paraId="420502C2" w14:textId="77777777" w:rsidR="005554C7" w:rsidRDefault="00C15C99">
            <w:r>
              <w:t>Demonstrated presence &amp; curiosity</w:t>
            </w:r>
          </w:p>
        </w:tc>
        <w:tc>
          <w:tcPr>
            <w:tcW w:w="2880" w:type="dxa"/>
          </w:tcPr>
          <w:p w14:paraId="5547AF62" w14:textId="77777777" w:rsidR="005554C7" w:rsidRDefault="005554C7"/>
        </w:tc>
        <w:tc>
          <w:tcPr>
            <w:tcW w:w="2880" w:type="dxa"/>
          </w:tcPr>
          <w:p w14:paraId="3A201373" w14:textId="77777777" w:rsidR="005554C7" w:rsidRDefault="005554C7"/>
        </w:tc>
      </w:tr>
      <w:tr w:rsidR="005554C7" w14:paraId="461E52BC" w14:textId="77777777">
        <w:tc>
          <w:tcPr>
            <w:tcW w:w="2880" w:type="dxa"/>
          </w:tcPr>
          <w:p w14:paraId="6A57ABB7" w14:textId="77777777" w:rsidR="005554C7" w:rsidRDefault="00C15C99">
            <w:r>
              <w:t>Group members felt heard</w:t>
            </w:r>
          </w:p>
        </w:tc>
        <w:tc>
          <w:tcPr>
            <w:tcW w:w="2880" w:type="dxa"/>
          </w:tcPr>
          <w:p w14:paraId="4063798D" w14:textId="77777777" w:rsidR="005554C7" w:rsidRDefault="005554C7"/>
        </w:tc>
        <w:tc>
          <w:tcPr>
            <w:tcW w:w="2880" w:type="dxa"/>
          </w:tcPr>
          <w:p w14:paraId="433AE98B" w14:textId="77777777" w:rsidR="005554C7" w:rsidRDefault="005554C7"/>
        </w:tc>
      </w:tr>
    </w:tbl>
    <w:p w14:paraId="1458DCF4" w14:textId="77777777" w:rsidR="005554C7" w:rsidRDefault="00C15C99">
      <w:pPr>
        <w:pStyle w:val="Heading2"/>
      </w:pPr>
      <w:r>
        <w:t>🧩</w:t>
      </w:r>
      <w:r>
        <w:t xml:space="preserve"> Optional Journal Prompt or Forum Discussion</w:t>
      </w:r>
    </w:p>
    <w:p w14:paraId="30212A46" w14:textId="77777777" w:rsidR="005554C7" w:rsidRDefault="00C15C99">
      <w:r>
        <w:t xml:space="preserve">What did it feel like to play a role and be </w:t>
      </w:r>
      <w:r>
        <w:t>coached?</w:t>
      </w:r>
      <w:r>
        <w:br/>
        <w:t>What did the coach do that worked—or didn’t?</w:t>
      </w:r>
      <w:r>
        <w:br/>
        <w:t>As a coach, what surprised you about simply holding space?</w:t>
      </w:r>
    </w:p>
    <w:p w14:paraId="2C8BE91F" w14:textId="77777777" w:rsidR="00C15C99" w:rsidRDefault="00C15C99"/>
    <w:p w14:paraId="06E0B549" w14:textId="77777777" w:rsidR="00C15C99" w:rsidRDefault="00C15C99"/>
    <w:p w14:paraId="4ACB4AAA" w14:textId="77777777" w:rsidR="00C15C99" w:rsidRDefault="00C15C99"/>
    <w:p w14:paraId="2D2285F2" w14:textId="77777777" w:rsidR="00C15C99" w:rsidRDefault="00C15C99"/>
    <w:p w14:paraId="6BFCC668" w14:textId="77777777" w:rsidR="00C15C99" w:rsidRDefault="00C15C99"/>
    <w:p w14:paraId="5139103F" w14:textId="77777777" w:rsidR="00C15C99" w:rsidRDefault="00C15C99"/>
    <w:p w14:paraId="180C010C" w14:textId="77777777" w:rsidR="00C15C99" w:rsidRDefault="00C15C99"/>
    <w:p w14:paraId="146364AF" w14:textId="77777777" w:rsidR="00C15C99" w:rsidRDefault="00C15C99"/>
    <w:p w14:paraId="3EA8BC9C" w14:textId="77777777" w:rsidR="00C15C99" w:rsidRDefault="00C15C99"/>
    <w:p w14:paraId="6141405B" w14:textId="77777777" w:rsidR="00C15C99" w:rsidRDefault="00C15C99"/>
    <w:p w14:paraId="2C0D6594" w14:textId="77777777" w:rsidR="00C15C99" w:rsidRDefault="00C15C99"/>
    <w:p w14:paraId="7EEE84A0" w14:textId="77777777" w:rsidR="00C15C99" w:rsidRDefault="00C15C99"/>
    <w:p w14:paraId="206201F4" w14:textId="77777777" w:rsidR="00C15C99" w:rsidRDefault="00C15C99"/>
    <w:p w14:paraId="2460BFC6" w14:textId="77777777" w:rsidR="00C15C99" w:rsidRPr="00C15C99" w:rsidRDefault="00C15C99" w:rsidP="00C15C99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C15C99">
        <w:rPr>
          <w:rFonts w:asciiTheme="majorHAnsi" w:hAnsiTheme="majorHAnsi" w:cstheme="majorHAnsi"/>
          <w:color w:val="000000"/>
          <w:sz w:val="22"/>
          <w:szCs w:val="22"/>
        </w:rPr>
        <w:t>© 2025 Dr. William E. Hamilton, Jr., Ph.D. | Licensed under  </w:t>
      </w:r>
    </w:p>
    <w:p w14:paraId="2EA9E0AE" w14:textId="77777777" w:rsidR="00C15C99" w:rsidRPr="00C15C99" w:rsidRDefault="00C15C99" w:rsidP="00C15C99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C15C99">
        <w:rPr>
          <w:rFonts w:asciiTheme="majorHAnsi" w:hAnsiTheme="majorHAnsi" w:cstheme="majorHAnsi"/>
          <w:color w:val="000000"/>
          <w:sz w:val="22"/>
          <w:szCs w:val="22"/>
        </w:rPr>
        <w:t>Creative Commons Attribution-</w:t>
      </w:r>
      <w:proofErr w:type="spellStart"/>
      <w:r w:rsidRPr="00C15C99">
        <w:rPr>
          <w:rFonts w:asciiTheme="majorHAnsi" w:hAnsiTheme="majorHAnsi" w:cstheme="majorHAnsi"/>
          <w:color w:val="000000"/>
          <w:sz w:val="22"/>
          <w:szCs w:val="22"/>
        </w:rPr>
        <w:t>NonCommercial</w:t>
      </w:r>
      <w:proofErr w:type="spellEnd"/>
      <w:r w:rsidRPr="00C15C99">
        <w:rPr>
          <w:rFonts w:asciiTheme="majorHAnsi" w:hAnsiTheme="majorHAnsi" w:cstheme="majorHAnsi"/>
          <w:color w:val="000000"/>
          <w:sz w:val="22"/>
          <w:szCs w:val="22"/>
        </w:rPr>
        <w:t xml:space="preserve"> 4.0 International (CC BY-NC 4.0)  </w:t>
      </w:r>
    </w:p>
    <w:p w14:paraId="461D2D35" w14:textId="77777777" w:rsidR="00C15C99" w:rsidRPr="00C15C99" w:rsidRDefault="00C15C99" w:rsidP="00C15C99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C15C99">
        <w:rPr>
          <w:rFonts w:asciiTheme="majorHAnsi" w:hAnsiTheme="majorHAnsi" w:cstheme="majorHAnsi"/>
          <w:color w:val="000000"/>
          <w:sz w:val="22"/>
          <w:szCs w:val="22"/>
        </w:rPr>
        <w:t>https://creativecommons.org/licenses/by-nc/4.0/</w:t>
      </w:r>
    </w:p>
    <w:p w14:paraId="55D26A22" w14:textId="77777777" w:rsidR="00C15C99" w:rsidRDefault="00C15C99"/>
    <w:sectPr w:rsidR="00C15C99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D1B90" w14:textId="77777777" w:rsidR="00C15C99" w:rsidRDefault="00C15C99" w:rsidP="00C15C99">
      <w:pPr>
        <w:spacing w:after="0" w:line="240" w:lineRule="auto"/>
      </w:pPr>
      <w:r>
        <w:separator/>
      </w:r>
    </w:p>
  </w:endnote>
  <w:endnote w:type="continuationSeparator" w:id="0">
    <w:p w14:paraId="4E371545" w14:textId="77777777" w:rsidR="00C15C99" w:rsidRDefault="00C15C99" w:rsidP="00C1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D971" w14:textId="77777777" w:rsidR="00C15C99" w:rsidRDefault="00C15C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1181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8D1E9D" w14:textId="4F3D522A" w:rsidR="00C15C99" w:rsidRDefault="00C15C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D8A924" w14:textId="77777777" w:rsidR="00C15C99" w:rsidRDefault="00C15C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0E104" w14:textId="77777777" w:rsidR="00C15C99" w:rsidRDefault="00C15C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A981C" w14:textId="77777777" w:rsidR="00C15C99" w:rsidRDefault="00C15C99" w:rsidP="00C15C99">
      <w:pPr>
        <w:spacing w:after="0" w:line="240" w:lineRule="auto"/>
      </w:pPr>
      <w:r>
        <w:separator/>
      </w:r>
    </w:p>
  </w:footnote>
  <w:footnote w:type="continuationSeparator" w:id="0">
    <w:p w14:paraId="5BD54E6C" w14:textId="77777777" w:rsidR="00C15C99" w:rsidRDefault="00C15C99" w:rsidP="00C15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37BC5" w14:textId="77777777" w:rsidR="00C15C99" w:rsidRDefault="00C15C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8292" w14:textId="77777777" w:rsidR="00C15C99" w:rsidRDefault="00C15C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09701" w14:textId="77777777" w:rsidR="00C15C99" w:rsidRDefault="00C15C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6595156">
    <w:abstractNumId w:val="8"/>
  </w:num>
  <w:num w:numId="2" w16cid:durableId="662273123">
    <w:abstractNumId w:val="6"/>
  </w:num>
  <w:num w:numId="3" w16cid:durableId="1144203526">
    <w:abstractNumId w:val="5"/>
  </w:num>
  <w:num w:numId="4" w16cid:durableId="1544174422">
    <w:abstractNumId w:val="4"/>
  </w:num>
  <w:num w:numId="5" w16cid:durableId="563217598">
    <w:abstractNumId w:val="7"/>
  </w:num>
  <w:num w:numId="6" w16cid:durableId="836843263">
    <w:abstractNumId w:val="3"/>
  </w:num>
  <w:num w:numId="7" w16cid:durableId="1284918595">
    <w:abstractNumId w:val="2"/>
  </w:num>
  <w:num w:numId="8" w16cid:durableId="410469513">
    <w:abstractNumId w:val="1"/>
  </w:num>
  <w:num w:numId="9" w16cid:durableId="565265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jO2tDA3tzAzNLBQ0lEKTi0uzszPAykwrAUAUvCgLSwAAAA="/>
  </w:docVars>
  <w:rsids>
    <w:rsidRoot w:val="00B47730"/>
    <w:rsid w:val="00034616"/>
    <w:rsid w:val="0006063C"/>
    <w:rsid w:val="0015074B"/>
    <w:rsid w:val="0029639D"/>
    <w:rsid w:val="00326F90"/>
    <w:rsid w:val="005554C7"/>
    <w:rsid w:val="00AA1D8D"/>
    <w:rsid w:val="00B42C33"/>
    <w:rsid w:val="00B47730"/>
    <w:rsid w:val="00C15C99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BBB1DE"/>
  <w14:defaultImageDpi w14:val="330"/>
  <w15:docId w15:val="{5057863A-0A61-49AB-9A11-AFB923D9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C1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9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1543</Characters>
  <Application>Microsoft Office Word</Application>
  <DocSecurity>0</DocSecurity>
  <Lines>64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William Hamilton</cp:lastModifiedBy>
  <cp:revision>2</cp:revision>
  <dcterms:created xsi:type="dcterms:W3CDTF">2025-04-12T10:16:00Z</dcterms:created>
  <dcterms:modified xsi:type="dcterms:W3CDTF">2025-04-12T10:16:00Z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3321c3539309f1ee76e954f28f30bd2db7a4a4308ac7a2ef5497e00bc7b1925d</vt:lpwstr>
  </property>
</Properties>
</file>